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F63" w:rsidRDefault="006F6F63" w:rsidP="00F71533">
      <w:pPr>
        <w:pStyle w:val="Tytu"/>
        <w:tabs>
          <w:tab w:val="left" w:pos="0"/>
        </w:tabs>
        <w:spacing w:line="360" w:lineRule="auto"/>
        <w:jc w:val="center"/>
        <w:rPr>
          <w:b/>
          <w:color w:val="5F497A" w:themeColor="accent4" w:themeShade="BF"/>
          <w:sz w:val="44"/>
          <w:szCs w:val="36"/>
        </w:rPr>
      </w:pPr>
      <w:r w:rsidRPr="00F71533">
        <w:rPr>
          <w:b/>
          <w:noProof/>
          <w:color w:val="5F497A" w:themeColor="accent4" w:themeShade="BF"/>
          <w:sz w:val="44"/>
          <w:szCs w:val="36"/>
        </w:rPr>
        <w:drawing>
          <wp:anchor distT="0" distB="0" distL="114300" distR="114300" simplePos="0" relativeHeight="251658240" behindDoc="0" locked="0" layoutInCell="1" allowOverlap="1" wp14:anchorId="6C0CAE08" wp14:editId="3D7D4C09">
            <wp:simplePos x="0" y="0"/>
            <wp:positionH relativeFrom="column">
              <wp:posOffset>4375785</wp:posOffset>
            </wp:positionH>
            <wp:positionV relativeFrom="paragraph">
              <wp:posOffset>-567055</wp:posOffset>
            </wp:positionV>
            <wp:extent cx="2219325" cy="1905000"/>
            <wp:effectExtent l="0" t="0" r="9525" b="0"/>
            <wp:wrapNone/>
            <wp:docPr id="2" name="Obraz 2" descr="C:\Users\Ania\AppData\Local\Microsoft\Windows\Temporary Internet Files\Content.IE5\AKSHKWQ7\MC90029065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ia\AppData\Local\Microsoft\Windows\Temporary Internet Files\Content.IE5\AKSHKWQ7\MC900290652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6F63" w:rsidRDefault="006F6F63" w:rsidP="00F71533">
      <w:pPr>
        <w:pStyle w:val="Tytu"/>
        <w:tabs>
          <w:tab w:val="left" w:pos="0"/>
        </w:tabs>
        <w:spacing w:line="360" w:lineRule="auto"/>
        <w:jc w:val="center"/>
        <w:rPr>
          <w:b/>
          <w:color w:val="5F497A" w:themeColor="accent4" w:themeShade="BF"/>
          <w:sz w:val="44"/>
          <w:szCs w:val="36"/>
        </w:rPr>
      </w:pPr>
    </w:p>
    <w:p w:rsidR="00200894" w:rsidRDefault="006F6F63" w:rsidP="00F71533">
      <w:pPr>
        <w:pStyle w:val="Tytu"/>
        <w:tabs>
          <w:tab w:val="left" w:pos="0"/>
        </w:tabs>
        <w:spacing w:line="360" w:lineRule="auto"/>
        <w:jc w:val="center"/>
        <w:rPr>
          <w:b/>
          <w:color w:val="5F497A" w:themeColor="accent4" w:themeShade="BF"/>
          <w:sz w:val="44"/>
          <w:szCs w:val="36"/>
        </w:rPr>
      </w:pPr>
      <w:r>
        <w:rPr>
          <w:b/>
          <w:color w:val="5F497A" w:themeColor="accent4" w:themeShade="BF"/>
          <w:sz w:val="44"/>
          <w:szCs w:val="36"/>
        </w:rPr>
        <w:t>Odcinki i linie w trójkącie</w:t>
      </w:r>
    </w:p>
    <w:p w:rsidR="006F6F63" w:rsidRPr="006F6F63" w:rsidRDefault="006F6F63" w:rsidP="006F6F63">
      <w:pPr>
        <w:rPr>
          <w:lang w:eastAsia="pl-PL"/>
        </w:rPr>
      </w:pPr>
      <w:bookmarkStart w:id="0" w:name="_GoBack"/>
      <w:bookmarkEnd w:id="0"/>
    </w:p>
    <w:p w:rsidR="00C123B1" w:rsidRDefault="00C123B1" w:rsidP="00C123B1">
      <w:pPr>
        <w:rPr>
          <w:lang w:eastAsia="pl-PL"/>
        </w:rPr>
      </w:pPr>
    </w:p>
    <w:p w:rsidR="00E33B11" w:rsidRDefault="006F6F63" w:rsidP="006F6F63">
      <w:pPr>
        <w:pStyle w:val="Tytu"/>
        <w:numPr>
          <w:ilvl w:val="0"/>
          <w:numId w:val="20"/>
        </w:numPr>
        <w:tabs>
          <w:tab w:val="left" w:pos="0"/>
        </w:tabs>
        <w:spacing w:line="360" w:lineRule="auto"/>
        <w:ind w:right="567"/>
        <w:jc w:val="both"/>
        <w:rPr>
          <w:noProof/>
          <w:color w:val="215868"/>
          <w:sz w:val="32"/>
          <w:szCs w:val="28"/>
        </w:rPr>
      </w:pPr>
      <w:r w:rsidRPr="006F6F63">
        <w:rPr>
          <w:b/>
          <w:noProof/>
          <w:color w:val="215868"/>
          <w:sz w:val="32"/>
          <w:szCs w:val="28"/>
        </w:rPr>
        <w:t>Wysokością</w:t>
      </w:r>
      <w:r w:rsidRPr="006F6F63">
        <w:rPr>
          <w:noProof/>
          <w:color w:val="215868"/>
          <w:sz w:val="32"/>
          <w:szCs w:val="28"/>
        </w:rPr>
        <w:t xml:space="preserve"> </w:t>
      </w:r>
      <w:r w:rsidRPr="006F6F63">
        <w:rPr>
          <w:b/>
          <w:noProof/>
          <w:color w:val="215868"/>
          <w:sz w:val="32"/>
          <w:szCs w:val="28"/>
        </w:rPr>
        <w:t>trójkąta</w:t>
      </w:r>
      <w:r w:rsidRPr="006F6F63">
        <w:rPr>
          <w:noProof/>
          <w:color w:val="215868"/>
          <w:sz w:val="32"/>
          <w:szCs w:val="28"/>
        </w:rPr>
        <w:t xml:space="preserve"> nazywamy odcinek łączący wierzchołek trójkąta</w:t>
      </w:r>
      <w:r>
        <w:rPr>
          <w:noProof/>
          <w:color w:val="215868"/>
          <w:sz w:val="32"/>
          <w:szCs w:val="28"/>
        </w:rPr>
        <w:t xml:space="preserve"> i rzut prostokątny tego wierzchołka na prostą zawierającą przeciwległy bok.</w:t>
      </w:r>
    </w:p>
    <w:p w:rsidR="006F6F63" w:rsidRPr="006F6F63" w:rsidRDefault="006F6F63" w:rsidP="006F6F63">
      <w:pPr>
        <w:pStyle w:val="Akapitzlist"/>
        <w:numPr>
          <w:ilvl w:val="0"/>
          <w:numId w:val="20"/>
        </w:numPr>
        <w:spacing w:line="360" w:lineRule="auto"/>
        <w:ind w:right="567"/>
        <w:jc w:val="both"/>
        <w:rPr>
          <w:rFonts w:ascii="Cambria" w:eastAsia="Times New Roman" w:hAnsi="Cambria"/>
          <w:noProof/>
          <w:color w:val="215868"/>
          <w:kern w:val="28"/>
          <w:sz w:val="32"/>
          <w:szCs w:val="28"/>
        </w:rPr>
      </w:pPr>
      <w:r w:rsidRPr="006F6F63">
        <w:rPr>
          <w:rFonts w:ascii="Cambria" w:eastAsia="Times New Roman" w:hAnsi="Cambria"/>
          <w:b/>
          <w:noProof/>
          <w:color w:val="215868"/>
          <w:kern w:val="28"/>
          <w:sz w:val="32"/>
          <w:szCs w:val="28"/>
        </w:rPr>
        <w:t>Środkową trójkąta</w:t>
      </w:r>
      <w:r w:rsidRPr="006F6F63">
        <w:rPr>
          <w:rFonts w:ascii="Cambria" w:eastAsia="Times New Roman" w:hAnsi="Cambria"/>
          <w:noProof/>
          <w:color w:val="215868"/>
          <w:kern w:val="28"/>
          <w:sz w:val="32"/>
          <w:szCs w:val="28"/>
        </w:rPr>
        <w:t xml:space="preserve"> nzywamy odcinek łączący wierzchołek trójkąta ze środkiem przeciwległego boku.</w:t>
      </w:r>
    </w:p>
    <w:p w:rsidR="006F6F63" w:rsidRPr="006F6F63" w:rsidRDefault="006F6F63" w:rsidP="006F6F63">
      <w:pPr>
        <w:pStyle w:val="Akapitzlist"/>
        <w:numPr>
          <w:ilvl w:val="0"/>
          <w:numId w:val="20"/>
        </w:numPr>
        <w:spacing w:line="360" w:lineRule="auto"/>
        <w:ind w:right="567"/>
        <w:jc w:val="both"/>
        <w:rPr>
          <w:rFonts w:ascii="Cambria" w:eastAsia="Times New Roman" w:hAnsi="Cambria"/>
          <w:noProof/>
          <w:color w:val="215868"/>
          <w:kern w:val="28"/>
          <w:sz w:val="32"/>
          <w:szCs w:val="28"/>
        </w:rPr>
      </w:pPr>
      <w:r w:rsidRPr="006F6F63">
        <w:rPr>
          <w:rFonts w:ascii="Cambria" w:eastAsia="Times New Roman" w:hAnsi="Cambria"/>
          <w:b/>
          <w:noProof/>
          <w:color w:val="215868"/>
          <w:kern w:val="28"/>
          <w:sz w:val="32"/>
          <w:szCs w:val="28"/>
        </w:rPr>
        <w:t>Symetralną boku</w:t>
      </w:r>
      <w:r w:rsidRPr="006F6F63">
        <w:rPr>
          <w:rFonts w:ascii="Cambria" w:eastAsia="Times New Roman" w:hAnsi="Cambria"/>
          <w:noProof/>
          <w:color w:val="215868"/>
          <w:kern w:val="28"/>
          <w:sz w:val="32"/>
          <w:szCs w:val="28"/>
        </w:rPr>
        <w:t xml:space="preserve"> trójkąta jest prosta prostopadła do tego boku i</w:t>
      </w:r>
      <w:r>
        <w:rPr>
          <w:rFonts w:ascii="Cambria" w:eastAsia="Times New Roman" w:hAnsi="Cambria"/>
          <w:noProof/>
          <w:color w:val="215868"/>
          <w:kern w:val="28"/>
          <w:sz w:val="32"/>
          <w:szCs w:val="28"/>
        </w:rPr>
        <w:t> </w:t>
      </w:r>
      <w:r w:rsidRPr="006F6F63">
        <w:rPr>
          <w:rFonts w:ascii="Cambria" w:eastAsia="Times New Roman" w:hAnsi="Cambria"/>
          <w:noProof/>
          <w:color w:val="215868"/>
          <w:kern w:val="28"/>
          <w:sz w:val="32"/>
          <w:szCs w:val="28"/>
        </w:rPr>
        <w:t xml:space="preserve">przechodząca przez jego środek. </w:t>
      </w:r>
    </w:p>
    <w:p w:rsidR="006F6F63" w:rsidRPr="006F6F63" w:rsidRDefault="006F6F63" w:rsidP="006F6F63">
      <w:pPr>
        <w:rPr>
          <w:rFonts w:ascii="Cambria" w:eastAsia="Times New Roman" w:hAnsi="Cambria"/>
          <w:noProof/>
          <w:color w:val="215868"/>
          <w:kern w:val="28"/>
          <w:sz w:val="32"/>
          <w:szCs w:val="28"/>
          <w:lang w:eastAsia="pl-PL"/>
        </w:rPr>
      </w:pPr>
      <w:r>
        <w:rPr>
          <w:noProof/>
          <w:color w:val="215868"/>
          <w:sz w:val="32"/>
          <w:szCs w:val="28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4AE5C324" wp14:editId="6B7C0FD8">
                <wp:simplePos x="0" y="0"/>
                <wp:positionH relativeFrom="column">
                  <wp:posOffset>337185</wp:posOffset>
                </wp:positionH>
                <wp:positionV relativeFrom="paragraph">
                  <wp:posOffset>291465</wp:posOffset>
                </wp:positionV>
                <wp:extent cx="5572125" cy="3695700"/>
                <wp:effectExtent l="0" t="0" r="0" b="0"/>
                <wp:wrapNone/>
                <wp:docPr id="18" name="Grupa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72125" cy="3695700"/>
                          <a:chOff x="0" y="0"/>
                          <a:chExt cx="5572125" cy="3695700"/>
                        </a:xfrm>
                      </wpg:grpSpPr>
                      <wps:wsp>
                        <wps:cNvPr id="3" name="Trójkąt równoramienny 3"/>
                        <wps:cNvSpPr/>
                        <wps:spPr>
                          <a:xfrm>
                            <a:off x="257175" y="304800"/>
                            <a:ext cx="4972050" cy="2905125"/>
                          </a:xfrm>
                          <a:custGeom>
                            <a:avLst/>
                            <a:gdLst>
                              <a:gd name="connsiteX0" fmla="*/ 0 w 4552950"/>
                              <a:gd name="connsiteY0" fmla="*/ 2905125 h 2905125"/>
                              <a:gd name="connsiteX1" fmla="*/ 2276475 w 4552950"/>
                              <a:gd name="connsiteY1" fmla="*/ 0 h 2905125"/>
                              <a:gd name="connsiteX2" fmla="*/ 4552950 w 4552950"/>
                              <a:gd name="connsiteY2" fmla="*/ 2905125 h 2905125"/>
                              <a:gd name="connsiteX3" fmla="*/ 0 w 4552950"/>
                              <a:gd name="connsiteY3" fmla="*/ 2905125 h 2905125"/>
                              <a:gd name="connsiteX0" fmla="*/ 0 w 4552950"/>
                              <a:gd name="connsiteY0" fmla="*/ 2905125 h 2905125"/>
                              <a:gd name="connsiteX1" fmla="*/ 1190625 w 4552950"/>
                              <a:gd name="connsiteY1" fmla="*/ 0 h 2905125"/>
                              <a:gd name="connsiteX2" fmla="*/ 4552950 w 4552950"/>
                              <a:gd name="connsiteY2" fmla="*/ 2905125 h 2905125"/>
                              <a:gd name="connsiteX3" fmla="*/ 0 w 4552950"/>
                              <a:gd name="connsiteY3" fmla="*/ 2905125 h 2905125"/>
                              <a:gd name="connsiteX0" fmla="*/ 0 w 4972050"/>
                              <a:gd name="connsiteY0" fmla="*/ 2905125 h 2905125"/>
                              <a:gd name="connsiteX1" fmla="*/ 1609725 w 4972050"/>
                              <a:gd name="connsiteY1" fmla="*/ 0 h 2905125"/>
                              <a:gd name="connsiteX2" fmla="*/ 4972050 w 4972050"/>
                              <a:gd name="connsiteY2" fmla="*/ 2905125 h 2905125"/>
                              <a:gd name="connsiteX3" fmla="*/ 0 w 4972050"/>
                              <a:gd name="connsiteY3" fmla="*/ 2905125 h 29051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4972050" h="2905125">
                                <a:moveTo>
                                  <a:pt x="0" y="2905125"/>
                                </a:moveTo>
                                <a:lnTo>
                                  <a:pt x="1609725" y="0"/>
                                </a:lnTo>
                                <a:lnTo>
                                  <a:pt x="4972050" y="2905125"/>
                                </a:lnTo>
                                <a:lnTo>
                                  <a:pt x="0" y="290512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rgbClr val="7030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Łącznik prostoliniowy 4"/>
                        <wps:cNvCnPr/>
                        <wps:spPr>
                          <a:xfrm>
                            <a:off x="1866900" y="304800"/>
                            <a:ext cx="0" cy="290512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Łącznik prostoliniowy 5"/>
                        <wps:cNvCnPr/>
                        <wps:spPr>
                          <a:xfrm flipV="1">
                            <a:off x="2733675" y="419100"/>
                            <a:ext cx="0" cy="317182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00B05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Łącznik prostoliniowy 6"/>
                        <wps:cNvCnPr/>
                        <wps:spPr>
                          <a:xfrm>
                            <a:off x="1866900" y="304800"/>
                            <a:ext cx="866775" cy="2905125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Pole tekstowe 8"/>
                        <wps:cNvSpPr txBox="1"/>
                        <wps:spPr>
                          <a:xfrm>
                            <a:off x="1038225" y="2076450"/>
                            <a:ext cx="942975" cy="5715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71533" w:rsidRPr="00F71533" w:rsidRDefault="00F71533">
                              <w:pPr>
                                <w:rPr>
                                  <w:sz w:val="28"/>
                                </w:rPr>
                              </w:pPr>
                              <w:r w:rsidRPr="00F71533">
                                <w:rPr>
                                  <w:sz w:val="28"/>
                                </w:rPr>
                                <w:t>wysokość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Pole tekstowe 11"/>
                        <wps:cNvSpPr txBox="1"/>
                        <wps:spPr>
                          <a:xfrm rot="4382327">
                            <a:off x="1862138" y="1509712"/>
                            <a:ext cx="942975" cy="5715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71533" w:rsidRPr="00F71533" w:rsidRDefault="00F71533" w:rsidP="00F71533">
                              <w:pPr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środkowa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Pole tekstowe 12"/>
                        <wps:cNvSpPr txBox="1"/>
                        <wps:spPr>
                          <a:xfrm>
                            <a:off x="2676525" y="2333625"/>
                            <a:ext cx="1152525" cy="5715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71533" w:rsidRPr="00F71533" w:rsidRDefault="00F71533" w:rsidP="00F71533">
                              <w:pPr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symetralna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Pole tekstowe 13"/>
                        <wps:cNvSpPr txBox="1"/>
                        <wps:spPr>
                          <a:xfrm>
                            <a:off x="0" y="3095625"/>
                            <a:ext cx="400050" cy="5715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1036E" w:rsidRPr="00F71533" w:rsidRDefault="00D1036E" w:rsidP="00D1036E">
                              <w:pPr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Pole tekstowe 14"/>
                        <wps:cNvSpPr txBox="1"/>
                        <wps:spPr>
                          <a:xfrm>
                            <a:off x="5172075" y="3124200"/>
                            <a:ext cx="400050" cy="5715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1036E" w:rsidRPr="00F71533" w:rsidRDefault="00D1036E" w:rsidP="00D1036E">
                              <w:pPr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Pole tekstowe 15"/>
                        <wps:cNvSpPr txBox="1"/>
                        <wps:spPr>
                          <a:xfrm>
                            <a:off x="1733550" y="0"/>
                            <a:ext cx="400050" cy="5715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1036E" w:rsidRPr="00F71533" w:rsidRDefault="00D1036E" w:rsidP="00D1036E">
                              <w:pPr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Łuk 16"/>
                        <wps:cNvSpPr/>
                        <wps:spPr>
                          <a:xfrm>
                            <a:off x="1685925" y="2714625"/>
                            <a:ext cx="695325" cy="723900"/>
                          </a:xfrm>
                          <a:prstGeom prst="arc">
                            <a:avLst>
                              <a:gd name="adj1" fmla="val 14404105"/>
                              <a:gd name="adj2" fmla="val 1240465"/>
                            </a:avLst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Elipsa 17"/>
                        <wps:cNvSpPr/>
                        <wps:spPr>
                          <a:xfrm>
                            <a:off x="2057400" y="2962275"/>
                            <a:ext cx="76200" cy="5715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a 18" o:spid="_x0000_s1026" style="position:absolute;margin-left:26.55pt;margin-top:22.95pt;width:438.75pt;height:291pt;z-index:251675648" coordsize="55721,369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">
                <v:shape id="Trójkąt równoramienny 3" o:spid="_x0000_s1027" style="position:absolute;left:2571;top:3048;width:49721;height:29051;visibility:visible;mso-wrap-style:square;v-text-anchor:middle" coordsize="4972050,29051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6vWLoA&#10;AADaAAAADwAAAGRycy9kb3ducmV2LnhtbESPwQrCMBBE74L/EFbwZlMVVKpRVFC81up9ada22GxK&#10;E7X+vREEj8PMm2FWm87U4kmtqywrGEcxCOLc6ooLBZfsMFqAcB5ZY22ZFLzJwWbd760w0fbFKT3P&#10;vhChhF2CCkrvm0RKl5dk0EW2IQ7ezbYGfZBtIXWLr1BuajmJ45k0WHFYKLGhfUn5/fwwCvB+TOcT&#10;TvcZXW36DgjtMlRqOOi2SxCeOv8P/+iTVjCF75VwA+T6Aw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ai6vWLoAAADaAAAADwAAAAAAAAAAAAAAAACYAgAAZHJzL2Rvd25yZXYueG1s&#10;UEsFBgAAAAAEAAQA9QAAAH8DAAAAAA==&#10;" path="m,2905125l1609725,,4972050,2905125,,2905125xe" filled="f" strokecolor="#7030a0" strokeweight="3pt">
                  <v:path arrowok="t" o:connecttype="custom" o:connectlocs="0,2905125;1609725,0;4972050,2905125;0,2905125" o:connectangles="0,0,0,0"/>
                </v:shape>
                <v:line id="Łącznik prostoliniowy 4" o:spid="_x0000_s1028" style="position:absolute;visibility:visible;mso-wrap-style:square" from="18669,3048" to="18669,320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kP3Ob8AAADaAAAADwAAAGRycy9kb3ducmV2LnhtbESPS2sCMRSF94L/IVzBnWZGZJCpUVQQ&#10;unGhLV1fkzsPnNwMk1TjvzeFgsvDeXyc9TbaTtxp8K1jBfk8A0GsnWm5VvD9dZytQPiAbLBzTAqe&#10;5GG7GY/WWBr34DPdL6EWaYR9iQqaEPpSSq8bsujnridOXuUGiyHJoZZmwEcat51cZFkhLbacCA32&#10;dGhI3y6/NkF0LHbVz1FfF9ccT/keb7EqlJpO4u4DRKAY3uH/9qdRsIS/K+kGyM0L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mkP3Ob8AAADaAAAADwAAAAAAAAAAAAAAAACh&#10;AgAAZHJzL2Rvd25yZXYueG1sUEsFBgAAAAAEAAQA+QAAAI0DAAAAAA==&#10;" strokecolor="#c00000" strokeweight="2.25pt"/>
                <v:line id="Łącznik prostoliniowy 5" o:spid="_x0000_s1029" style="position:absolute;flip:y;visibility:visible;mso-wrap-style:square" from="27336,4191" to="27336,359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75cvsQAAADaAAAADwAAAGRycy9kb3ducmV2LnhtbESPQWvCQBSE74X+h+UVehGzaaUhpK6h&#10;BIVehJqK0tsj+0yC2bcxu9X4792C0OMwM98w83w0nTjT4FrLCl6iGARxZXXLtYLt92qagnAeWWNn&#10;mRRcyUG+eHyYY6bthTd0Ln0tAoRdhgoa7/tMSlc1ZNBFticO3sEOBn2QQy31gJcAN518jeNEGmw5&#10;LDTYU9FQdSx/jYIvXJ2Wk92EdLouk4J/9l2fzJR6fho/3kF4Gv1/+N7+1Are4O9KuAFyc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vly+xAAAANoAAAAPAAAAAAAAAAAA&#10;AAAAAKECAABkcnMvZG93bnJldi54bWxQSwUGAAAAAAQABAD5AAAAkgMAAAAA&#10;" strokecolor="#00b050" strokeweight="2.25pt"/>
                <v:line id="Łącznik prostoliniowy 6" o:spid="_x0000_s1030" style="position:absolute;visibility:visible;mso-wrap-style:square" from="18669,3048" to="27336,320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rjk2sEAAADaAAAADwAAAGRycy9kb3ducmV2LnhtbESPT4vCMBTE74LfITzBm6Z6KNI1yuIf&#10;8CRYhWVvj+bZdrd5KUnU6qc3guBxmJnfMPNlZxpxJedrywom4wQEcWF1zaWC03E7moHwAVljY5kU&#10;3MnDctHvzTHT9sYHuuahFBHCPkMFVQhtJqUvKjLox7Yljt7ZOoMhSldK7fAW4aaR0yRJpcGa40KF&#10;La0qKv7zi1Fw/knXf8mhKHO3meCe8vaxffwqNRx0318gAnXhE363d1pBCq8r8QbIxR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2uOTawQAAANoAAAAPAAAAAAAAAAAAAAAA&#10;AKECAABkcnMvZG93bnJldi54bWxQSwUGAAAAAAQABAD5AAAAjwMAAAAA&#10;" strokecolor="#0070c0" strokeweight="3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8" o:spid="_x0000_s1031" type="#_x0000_t202" style="position:absolute;left:10382;top:20764;width:9430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NM0cEA&#10;AADaAAAADwAAAGRycy9kb3ducmV2LnhtbERPTWvCQBC9C/6HZYTedGOgRVLXEAJBkXpQc+ltmh2T&#10;0OxszK6a+uu7h0KPj/e9TkfTiTsNrrWsYLmIQBBXVrdcKyjPxXwFwnlkjZ1lUvBDDtLNdLLGRNsH&#10;H+l+8rUIIewSVNB43ydSuqohg25he+LAXexg0Ac41FIP+AjhppNxFL1Jgy2HhgZ7yhuqvk83o2Cf&#10;Fwc8fsVm9ezy7ccl66/l56tSL7MxewfhafT/4j/3TisIW8OVcAPk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jTNHBAAAA2gAAAA8AAAAAAAAAAAAAAAAAmAIAAGRycy9kb3du&#10;cmV2LnhtbFBLBQYAAAAABAAEAPUAAACGAwAAAAA=&#10;" filled="f" stroked="f" strokeweight=".5pt">
                  <v:textbox>
                    <w:txbxContent>
                      <w:p w:rsidR="00F71533" w:rsidRPr="00F71533" w:rsidRDefault="00F71533">
                        <w:pPr>
                          <w:rPr>
                            <w:sz w:val="28"/>
                          </w:rPr>
                        </w:pPr>
                        <w:r w:rsidRPr="00F71533">
                          <w:rPr>
                            <w:sz w:val="28"/>
                          </w:rPr>
                          <w:t>wysokość</w:t>
                        </w:r>
                      </w:p>
                    </w:txbxContent>
                  </v:textbox>
                </v:shape>
                <v:shape id="Pole tekstowe 11" o:spid="_x0000_s1032" type="#_x0000_t202" style="position:absolute;left:18621;top:15096;width:9430;height:5715;rotation:4786670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KO+sAA&#10;AADbAAAADwAAAGRycy9kb3ducmV2LnhtbERPTYvCMBC9C/sfwix401RXtFSjZF0ELx7UvextaMa2&#10;bDMpTaz13xtB8DaP9zmrTW9r0VHrK8cKJuMEBHHuTMWFgt/zbpSC8AHZYO2YFNzJw2b9MVhhZtyN&#10;j9SdQiFiCPsMFZQhNJmUPi/Joh+7hjhyF9daDBG2hTQt3mK4reU0SebSYsWxocSGtiXl/6erVSCn&#10;3Zem2XeibfrT/x0W+pAetVLDz14vQQTqw1v8cu9NnD+B5y/xALl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OKO+sAAAADbAAAADwAAAAAAAAAAAAAAAACYAgAAZHJzL2Rvd25y&#10;ZXYueG1sUEsFBgAAAAAEAAQA9QAAAIUDAAAAAA==&#10;" filled="f" stroked="f" strokeweight=".5pt">
                  <v:textbox>
                    <w:txbxContent>
                      <w:p w:rsidR="00F71533" w:rsidRPr="00F71533" w:rsidRDefault="00F71533" w:rsidP="00F71533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środkowa</w:t>
                        </w:r>
                      </w:p>
                    </w:txbxContent>
                  </v:textbox>
                </v:shape>
                <v:shape id="Pole tekstowe 12" o:spid="_x0000_s1033" type="#_x0000_t202" style="position:absolute;left:26765;top:23336;width:11525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khY8IA&#10;AADbAAAADwAAAGRycy9kb3ducmV2LnhtbERPTYvCMBC9C/6HMAveNN2CItUoUpBdxD2ovXibbca2&#10;bDOpTdS6v94Igrd5vM+ZLztTiyu1rrKs4HMUgSDOra64UJAd1sMpCOeRNdaWScGdHCwX/d4cE21v&#10;vKPr3hcihLBLUEHpfZNI6fKSDLqRbYgDd7KtQR9gW0jd4i2Em1rGUTSRBisODSU2lJaU/+0vRsEm&#10;Xf/g7jc20/86/dqeVs05O46VGnx0qxkIT51/i1/ubx3mx/D8JRw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iSFjwgAAANsAAAAPAAAAAAAAAAAAAAAAAJgCAABkcnMvZG93&#10;bnJldi54bWxQSwUGAAAAAAQABAD1AAAAhwMAAAAA&#10;" filled="f" stroked="f" strokeweight=".5pt">
                  <v:textbox>
                    <w:txbxContent>
                      <w:p w:rsidR="00F71533" w:rsidRPr="00F71533" w:rsidRDefault="00F71533" w:rsidP="00F71533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symetralna</w:t>
                        </w:r>
                      </w:p>
                    </w:txbxContent>
                  </v:textbox>
                </v:shape>
                <v:shape id="Pole tekstowe 13" o:spid="_x0000_s1034" type="#_x0000_t202" style="position:absolute;top:30956;width:4000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WE+MQA&#10;AADbAAAADwAAAGRycy9kb3ducmV2LnhtbERPTWvCQBC9F/wPywje6qZKJaSuEgKhRdqDqZfeptkx&#10;Cc3Optmtif56tyB4m8f7nPV2NK04Ue8aywqe5hEI4tLqhisFh8/8MQbhPLLG1jIpOJOD7WbysMZE&#10;24H3dCp8JUIIuwQV1N53iZSurMmgm9uOOHBH2xv0AfaV1D0OIdy0chFFK2mw4dBQY0dZTeVP8WcU&#10;7LL8A/ffCxNf2uz1/Zh2v4evZ6Vm0zF9AeFp9Hfxzf2mw/wl/P8SDp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FhPjEAAAA2wAAAA8AAAAAAAAAAAAAAAAAmAIAAGRycy9k&#10;b3ducmV2LnhtbFBLBQYAAAAABAAEAPUAAACJAwAAAAA=&#10;" filled="f" stroked="f" strokeweight=".5pt">
                  <v:textbox>
                    <w:txbxContent>
                      <w:p w:rsidR="00D1036E" w:rsidRPr="00F71533" w:rsidRDefault="00D1036E" w:rsidP="00D1036E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A</w:t>
                        </w:r>
                      </w:p>
                    </w:txbxContent>
                  </v:textbox>
                </v:shape>
                <v:shape id="Pole tekstowe 14" o:spid="_x0000_s1035" type="#_x0000_t202" style="position:absolute;left:51720;top:31242;width:4001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wcjMQA&#10;AADbAAAADwAAAGRycy9kb3ducmV2LnhtbERPTWvCQBC9F/wPywje6qZiJaSuEgKhRdqDqZfeptkx&#10;Cc3Optmtif56tyB4m8f7nPV2NK04Ue8aywqe5hEI4tLqhisFh8/8MQbhPLLG1jIpOJOD7WbysMZE&#10;24H3dCp8JUIIuwQV1N53iZSurMmgm9uOOHBH2xv0AfaV1D0OIdy0chFFK2mw4dBQY0dZTeVP8WcU&#10;7LL8A/ffCxNf2uz1/Zh2v4evZ6Vm0zF9AeFp9Hfxzf2mw/wl/P8SDp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sHIzEAAAA2wAAAA8AAAAAAAAAAAAAAAAAmAIAAGRycy9k&#10;b3ducmV2LnhtbFBLBQYAAAAABAAEAPUAAACJAwAAAAA=&#10;" filled="f" stroked="f" strokeweight=".5pt">
                  <v:textbox>
                    <w:txbxContent>
                      <w:p w:rsidR="00D1036E" w:rsidRPr="00F71533" w:rsidRDefault="00D1036E" w:rsidP="00D1036E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B</w:t>
                        </w:r>
                      </w:p>
                    </w:txbxContent>
                  </v:textbox>
                </v:shape>
                <v:shape id="Pole tekstowe 15" o:spid="_x0000_s1036" type="#_x0000_t202" style="position:absolute;left:17335;width:4001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C5F8IA&#10;AADbAAAADwAAAGRycy9kb3ducmV2LnhtbERPS4vCMBC+L/gfwgje1nQFRbqmRQqiiHvwcfE224xt&#10;2WZSm6h1f70RBG/z8T1nlnamFldqXWVZwdcwAkGcW11xoeCwX3xOQTiPrLG2TAru5CBNeh8zjLW9&#10;8ZauO1+IEMIuRgWl900spctLMuiGtiEO3Mm2Bn2AbSF1i7cQbmo5iqKJNFhxaCixoayk/G93MQrW&#10;2eIHt78jM/2vs+XmNG/Oh+NYqUG/m3+D8NT5t/jlXukwfwzPX8IBMn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YLkXwgAAANsAAAAPAAAAAAAAAAAAAAAAAJgCAABkcnMvZG93&#10;bnJldi54bWxQSwUGAAAAAAQABAD1AAAAhwMAAAAA&#10;" filled="f" stroked="f" strokeweight=".5pt">
                  <v:textbox>
                    <w:txbxContent>
                      <w:p w:rsidR="00D1036E" w:rsidRPr="00F71533" w:rsidRDefault="00D1036E" w:rsidP="00D1036E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C</w:t>
                        </w:r>
                      </w:p>
                    </w:txbxContent>
                  </v:textbox>
                </v:shape>
                <v:shape id="Łuk 16" o:spid="_x0000_s1037" style="position:absolute;left:16859;top:27146;width:6953;height:7239;visibility:visible;mso-wrap-style:square;v-text-anchor:middle" coordsize="695325,7239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Zn98AA&#10;AADbAAAADwAAAGRycy9kb3ducmV2LnhtbERPzYrCMBC+L/gOYYS9ramy6FqNoguywnqx6wMMzdgW&#10;m0lNYlvf3iwI3ubj+53luje1aMn5yrKC8SgBQZxbXXGh4PS3+/gC4QOyxtoyKbiTh/Vq8LbEVNuO&#10;j9RmoRAxhH2KCsoQmlRKn5dk0I9sQxy5s3UGQ4SukNphF8NNLSdJMpUGK44NJTb0XVJ+yW5GQXNr&#10;s8P8t70m99luW/10n64vrFLvw36zABGoDy/x073Xcf4U/n+JB8jV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GZn98AAAADbAAAADwAAAAAAAAAAAAAAAACYAgAAZHJzL2Rvd25y&#10;ZXYueG1sUEsFBgAAAAAEAAQA9QAAAIUDAAAAAA==&#10;" path="m168919,51501nsc298974,-29660,464552,-13708,578093,90922v106801,98419,145028,254766,96425,394369l347663,361950,168919,51501xem168919,51501nfc298974,-29660,464552,-13708,578093,90922v106801,98419,145028,254766,96425,394369e" filled="f" strokecolor="#c00000" strokeweight="1.5pt">
                  <v:path arrowok="t" o:connecttype="custom" o:connectlocs="168919,51501;578093,90922;674518,485291" o:connectangles="0,0,0"/>
                </v:shape>
                <v:oval id="Elipsa 17" o:spid="_x0000_s1038" style="position:absolute;left:20574;top:29622;width:762;height: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PrL8MA&#10;AADbAAAADwAAAGRycy9kb3ducmV2LnhtbERP3WrCMBS+F/YO4Qx2p6ni3OiaytQJAwWn8wEOzVnT&#10;2ZyUJtru7RdB8O58fL8nm/e2FhdqfeVYwXiUgCAunK64VHD8Xg9fQfiArLF2TAr+yMM8fxhkmGrX&#10;8Z4uh1CKGMI+RQUmhCaV0heGLPqRa4gj9+NaiyHCtpS6xS6G21pOkmQmLVYcGww2tDRUnA5nq2B3&#10;NttFN53s9h/J5oufT+PV8Xet1NNj//4GIlAf7uKb+1PH+S9w/SUeIP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oPrL8MAAADbAAAADwAAAAAAAAAAAAAAAACYAgAAZHJzL2Rv&#10;d25yZXYueG1sUEsFBgAAAAAEAAQA9QAAAIgDAAAAAA==&#10;" fillcolor="#c00000" strokecolor="#c00000" strokeweight="2pt"/>
              </v:group>
            </w:pict>
          </mc:Fallback>
        </mc:AlternateContent>
      </w:r>
    </w:p>
    <w:sectPr w:rsidR="006F6F63" w:rsidRPr="006F6F63" w:rsidSect="001400E4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993" w:right="1134" w:bottom="851" w:left="1134" w:header="70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0C3" w:rsidRDefault="00D900C3">
      <w:pPr>
        <w:spacing w:after="0" w:line="240" w:lineRule="auto"/>
      </w:pPr>
      <w:r>
        <w:separator/>
      </w:r>
    </w:p>
  </w:endnote>
  <w:endnote w:type="continuationSeparator" w:id="0">
    <w:p w:rsidR="00D900C3" w:rsidRDefault="00D900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B0E" w:rsidRDefault="00CD6123">
    <w:pPr>
      <w:pStyle w:val="Stopka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E31983E" wp14:editId="3FAA5758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7543800" cy="1652270"/>
          <wp:effectExtent l="0" t="0" r="0" b="5080"/>
          <wp:wrapNone/>
          <wp:docPr id="614" name="Obraz 22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0872172"/>
      <w:docPartObj>
        <w:docPartGallery w:val="Page Numbers (Bottom of Page)"/>
        <w:docPartUnique/>
      </w:docPartObj>
    </w:sdtPr>
    <w:sdtEndPr/>
    <w:sdtContent>
      <w:p w:rsidR="00A43652" w:rsidRDefault="00A43652">
        <w:pPr>
          <w:pStyle w:val="Stopka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62336" behindDoc="0" locked="0" layoutInCell="1" allowOverlap="1" wp14:anchorId="04E59620" wp14:editId="76BD0437">
                  <wp:simplePos x="0" y="0"/>
                  <wp:positionH relativeFrom="margin">
                    <wp:posOffset>6288405</wp:posOffset>
                  </wp:positionH>
                  <wp:positionV relativeFrom="page">
                    <wp:posOffset>9972040</wp:posOffset>
                  </wp:positionV>
                  <wp:extent cx="436880" cy="716915"/>
                  <wp:effectExtent l="0" t="0" r="20320" b="26035"/>
                  <wp:wrapNone/>
                  <wp:docPr id="625" name="Grupa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6880" cy="716915"/>
                            <a:chOff x="1743" y="14699"/>
                            <a:chExt cx="688" cy="1129"/>
                          </a:xfrm>
                        </wpg:grpSpPr>
                        <wps:wsp>
                          <wps:cNvPr id="626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A43652" w:rsidRPr="00A43652" w:rsidRDefault="00A43652">
                                <w:pPr>
                                  <w:pStyle w:val="Stopka"/>
                                  <w:jc w:val="center"/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</w:pPr>
                                <w:r w:rsidRPr="00A43652">
                                  <w:rPr>
                                    <w:color w:val="FFFFFF" w:themeColor="background1"/>
                                    <w:sz w:val="22"/>
                                    <w:szCs w:val="21"/>
                                  </w:rPr>
                                  <w:fldChar w:fldCharType="begin"/>
                                </w:r>
                                <w:r w:rsidRPr="00A43652">
                                  <w:rPr>
                                    <w:color w:val="FFFFFF" w:themeColor="background1"/>
                                  </w:rPr>
                                  <w:instrText>PAGE    \* MERGEFORMAT</w:instrText>
                                </w:r>
                                <w:r w:rsidRPr="00A43652">
                                  <w:rPr>
                                    <w:color w:val="FFFFFF" w:themeColor="background1"/>
                                    <w:sz w:val="22"/>
                                    <w:szCs w:val="21"/>
                                  </w:rPr>
                                  <w:fldChar w:fldCharType="separate"/>
                                </w:r>
                                <w:r w:rsidR="006F6F63" w:rsidRPr="006F6F63">
                                  <w:rPr>
                                    <w:noProof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1</w:t>
                                </w:r>
                                <w:r w:rsidRPr="00A43652"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a 80" o:spid="_x0000_s1041" style="position:absolute;margin-left:495.15pt;margin-top:785.2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vQiaAMAACs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42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hPkcMAAADcAAAADwAAAGRycy9kb3ducmV2LnhtbESPQYvCMBSE78L+h/AW9qbpCluXahRZ&#10;EHoR0bqeH82zrTYvpYm1+uuNIHgcZuYbZrboTS06al1lWcH3KAJBnFtdcaFgn62GvyCcR9ZYWyYF&#10;N3KwmH8MZphoe+UtdTtfiABhl6CC0vsmkdLlJRl0I9sQB+9oW4M+yLaQusVrgJtajqMolgYrDgsl&#10;NvRXUn7eXYyCn3RiTi7Ntncvs/WhqzfN5V8q9fXZL6cgPPX+HX61U60gHsfwPBOO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oT5HDAAAA3AAAAA8AAAAAAAAAAAAA&#10;AAAAoQIAAGRycy9kb3ducmV2LnhtbFBLBQYAAAAABAAEAPkAAACRAwAAAAA=&#10;" strokecolor="#7f7f7f"/>
                  <v:rect id="Rectangle 78" o:spid="_x0000_s1043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0mE8YA&#10;AADcAAAADwAAAGRycy9kb3ducmV2LnhtbESPQWvCQBSE7wX/w/KE3upGD7ZGV5HYQqEXq6Xa2yP7&#10;mo3Jvg3ZbRL/fbcg9DjMzDfMajPYWnTU+tKxgukkAUGcO11yoeDj+PLwBMIHZI21Y1JwJQ+b9ehu&#10;hal2Pb9TdwiFiBD2KSowITSplD43ZNFPXEMcvW/XWgxRtoXULfYRbms5S5K5tFhyXDDYUGYorw4/&#10;VkFldpfnt+qanfmzy0770C++Tnul7sfDdgki0BD+w7f2q1Ywnz3C35l4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K0mE8YAAADcAAAADwAAAAAAAAAAAAAAAACYAgAAZHJz&#10;L2Rvd25yZXYueG1sUEsFBgAAAAAEAAQA9QAAAIsDAAAAAA==&#10;" filled="f" strokecolor="#7f7f7f">
                    <v:textbox>
                      <w:txbxContent>
                        <w:p w:rsidR="00A43652" w:rsidRPr="00A43652" w:rsidRDefault="00A43652">
                          <w:pPr>
                            <w:pStyle w:val="Stopka"/>
                            <w:jc w:val="center"/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A43652">
                            <w:rPr>
                              <w:color w:val="FFFFFF" w:themeColor="background1"/>
                              <w:sz w:val="22"/>
                              <w:szCs w:val="21"/>
                            </w:rPr>
                            <w:fldChar w:fldCharType="begin"/>
                          </w:r>
                          <w:r w:rsidRPr="00A43652">
                            <w:rPr>
                              <w:color w:val="FFFFFF" w:themeColor="background1"/>
                            </w:rPr>
                            <w:instrText>PAGE    \* MERGEFORMAT</w:instrText>
                          </w:r>
                          <w:r w:rsidRPr="00A43652">
                            <w:rPr>
                              <w:color w:val="FFFFFF" w:themeColor="background1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6F6F63" w:rsidRPr="006F6F63">
                            <w:rPr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>1</w:t>
                          </w:r>
                          <w:r w:rsidRPr="00A43652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A6E" w:rsidRDefault="00CD6123" w:rsidP="00391A6E">
    <w:pPr>
      <w:pStyle w:val="Stopka"/>
      <w:ind w:hanging="990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71C8264" wp14:editId="3BC305D4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6772275" cy="1652270"/>
          <wp:effectExtent l="0" t="0" r="9525" b="5080"/>
          <wp:wrapNone/>
          <wp:docPr id="608" name="Obraz 21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2275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0C3" w:rsidRDefault="00D900C3">
      <w:pPr>
        <w:spacing w:after="0" w:line="240" w:lineRule="auto"/>
      </w:pPr>
      <w:r>
        <w:separator/>
      </w:r>
    </w:p>
  </w:footnote>
  <w:footnote w:type="continuationSeparator" w:id="0">
    <w:p w:rsidR="00D900C3" w:rsidRDefault="00D900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C37FFAD" wp14:editId="2B5852E9">
              <wp:simplePos x="0" y="0"/>
              <wp:positionH relativeFrom="page">
                <wp:posOffset>6964680</wp:posOffset>
              </wp:positionH>
              <wp:positionV relativeFrom="page">
                <wp:posOffset>1394460</wp:posOffset>
              </wp:positionV>
              <wp:extent cx="409575" cy="7101840"/>
              <wp:effectExtent l="0" t="0" r="0" b="3810"/>
              <wp:wrapNone/>
              <wp:docPr id="616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7101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2C4363" w:rsidRDefault="00F71533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Odcinki i linie w trójkącie.</w:t>
                          </w:r>
                          <w:r w:rsidR="00A45772" w:rsidRPr="00445235">
                            <w:rPr>
                              <w:color w:val="FFFFFF" w:themeColor="background1"/>
                            </w:rPr>
                            <w:t xml:space="preserve">  </w:t>
                          </w:r>
                          <w:r w:rsidR="00445235" w:rsidRPr="005E12F5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III etap edukacyjny</w:t>
                          </w:r>
                        </w:p>
                        <w:p w:rsidR="00B2641F" w:rsidRPr="002C4363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39" type="#_x0000_t202" style="position:absolute;margin-left:548.4pt;margin-top:109.8pt;width:32.25pt;height:559.2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2C4363" w:rsidRDefault="00F71533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Odcinki i linie w trójkącie.</w:t>
                    </w:r>
                    <w:r w:rsidR="00A45772" w:rsidRPr="00445235">
                      <w:rPr>
                        <w:color w:val="FFFFFF" w:themeColor="background1"/>
                      </w:rPr>
                      <w:t xml:space="preserve">  </w:t>
                    </w:r>
                    <w:r w:rsidR="00445235" w:rsidRPr="005E12F5">
                      <w:rPr>
                        <w:rFonts w:ascii="Times New Roman" w:hAnsi="Times New Roman"/>
                        <w:sz w:val="24"/>
                        <w:szCs w:val="24"/>
                      </w:rPr>
                      <w:t>III etap edukacyjny</w:t>
                    </w:r>
                  </w:p>
                  <w:p w:rsidR="00B2641F" w:rsidRPr="002C4363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76717DEC" wp14:editId="7AF8B94C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57150" t="19050" r="81280" b="89535"/>
              <wp:wrapNone/>
              <wp:docPr id="615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chemeClr val="accent4">
                          <a:lumMod val="75000"/>
                        </a:schemeClr>
                      </a:solidFill>
                      <a:ln>
                        <a:headEnd/>
                        <a:tailEnd/>
                      </a:ln>
                    </wps:spPr>
                    <wps:style>
                      <a:lnRef idx="1">
                        <a:schemeClr val="accent5"/>
                      </a:lnRef>
                      <a:fillRef idx="3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4" o:spid="_x0000_s1040" style="position:absolute;margin-left:541.75pt;margin-top:0;width:53.6pt;height:841.9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" fillcolor="#5f497a [2407]" strokecolor="#40a7c2 [3048]">
              <v:shadow on="t" color="black" opacity="22937f" origin=",.5" offset="0,.63889mm"/>
              <v:path arrowok="t"/>
              <v:textbox>
                <w:txbxContent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 w:rsidP="008D3515">
    <w:pPr>
      <w:pStyle w:val="Nagwek"/>
      <w:tabs>
        <w:tab w:val="clear" w:pos="4320"/>
        <w:tab w:val="clear" w:pos="8640"/>
        <w:tab w:val="left" w:pos="3918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C57B3D5" wp14:editId="5B9AC3F9">
              <wp:simplePos x="0" y="0"/>
              <wp:positionH relativeFrom="page">
                <wp:posOffset>7012940</wp:posOffset>
              </wp:positionH>
              <wp:positionV relativeFrom="page">
                <wp:posOffset>2940050</wp:posOffset>
              </wp:positionV>
              <wp:extent cx="409575" cy="4812030"/>
              <wp:effectExtent l="0" t="0" r="0" b="7620"/>
              <wp:wrapNone/>
              <wp:docPr id="610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38484B" w:rsidRDefault="006F45E2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7F6E2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Odejmowanie pamięciowe</w:t>
                          </w:r>
                          <w:r w:rsidR="00B2641F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.</w:t>
                          </w:r>
                          <w:r w:rsidR="00B2641F" w:rsidRPr="00E17053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 xml:space="preserve"> </w:t>
                          </w:r>
                          <w:r w:rsidR="00B2641F" w:rsidRPr="0038484B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>Klasa 4</w:t>
                          </w:r>
                        </w:p>
                        <w:p w:rsidR="00B2641F" w:rsidRPr="0038484B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44" type="#_x0000_t202" style="position:absolute;margin-left:552.2pt;margin-top:231.5pt;width:32.25pt;height:378.9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38484B" w:rsidRDefault="006F45E2">
                    <w:pPr>
                      <w:jc w:val="center"/>
                      <w:rPr>
                        <w:color w:val="FFFFFF"/>
                      </w:rPr>
                    </w:pPr>
                    <w:r w:rsidRPr="007F6E27">
                      <w:rPr>
                        <w:rFonts w:ascii="Times New Roman" w:hAnsi="Times New Roman"/>
                        <w:sz w:val="24"/>
                        <w:szCs w:val="24"/>
                      </w:rPr>
                      <w:t>Odejmowanie pamięciowe</w:t>
                    </w:r>
                    <w:r w:rsidR="00B2641F">
                      <w:rPr>
                        <w:rFonts w:ascii="Times New Roman" w:hAnsi="Times New Roman"/>
                        <w:sz w:val="24"/>
                        <w:szCs w:val="24"/>
                      </w:rPr>
                      <w:t>.</w:t>
                    </w:r>
                    <w:r w:rsidR="00B2641F" w:rsidRPr="00E17053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 xml:space="preserve"> </w:t>
                    </w:r>
                    <w:r w:rsidR="00B2641F" w:rsidRPr="0038484B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>Klasa 4</w:t>
                    </w:r>
                  </w:p>
                  <w:p w:rsidR="00B2641F" w:rsidRPr="0038484B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5B5D203D" wp14:editId="1EAABCDF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19050" t="19050" r="43180" b="51435"/>
              <wp:wrapNone/>
              <wp:docPr id="609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9BBB59"/>
                      </a:solidFill>
                      <a:ln w="38100" algn="ctr">
                        <a:solidFill>
                          <a:srgbClr val="F2F2F2"/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4E6128">
                            <a:alpha val="50000"/>
                          </a:srgbClr>
                        </a:outerShdw>
                      </a:effectLst>
                    </wps:spPr>
                    <wps:txbx>
                      <w:txbxContent>
                        <w:p w:rsidR="00B20E1A" w:rsidRDefault="00B20E1A" w:rsidP="00B20E1A">
                          <w:pPr>
                            <w:rPr>
                              <w:rFonts w:eastAsia="Times New Roman"/>
                            </w:rPr>
                          </w:pPr>
                        </w:p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45" style="position:absolute;margin-left:541.75pt;margin-top:0;width:53.6pt;height:841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" fillcolor="#9bbb59" strokecolor="#f2f2f2" strokeweight="3pt">
              <v:shadow on="t" color="#4e6128" opacity=".5" offset="1pt"/>
              <v:path arrowok="t"/>
              <v:textbox>
                <w:txbxContent>
                  <w:p w:rsidR="00B20E1A" w:rsidRDefault="00B20E1A" w:rsidP="00B20E1A">
                    <w:pPr>
                      <w:rPr>
                        <w:rFonts w:eastAsia="Times New Roman"/>
                      </w:rPr>
                    </w:pPr>
                  </w:p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B2641F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hint="default"/>
        <w:color w:val="9C007F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hint="default"/>
        <w:color w:val="9C007F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hint="default"/>
        <w:color w:val="FF388C"/>
      </w:rPr>
    </w:lvl>
  </w:abstractNum>
  <w:abstractNum w:abstractNumId="5">
    <w:nsid w:val="0E6E34E8"/>
    <w:multiLevelType w:val="multilevel"/>
    <w:tmpl w:val="0E6A63A8"/>
    <w:numStyleLink w:val="Styl1"/>
  </w:abstractNum>
  <w:abstractNum w:abstractNumId="6">
    <w:nsid w:val="12F57D94"/>
    <w:multiLevelType w:val="hybridMultilevel"/>
    <w:tmpl w:val="D9F63B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692E90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8">
    <w:nsid w:val="197C6FB6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9">
    <w:nsid w:val="1D7719BE"/>
    <w:multiLevelType w:val="hybridMultilevel"/>
    <w:tmpl w:val="8F9A7D0C"/>
    <w:lvl w:ilvl="0" w:tplc="04E081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249F30D3"/>
    <w:multiLevelType w:val="hybridMultilevel"/>
    <w:tmpl w:val="4B520014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34810931"/>
    <w:multiLevelType w:val="multilevel"/>
    <w:tmpl w:val="F78C7694"/>
    <w:styleLink w:val="Styl2"/>
    <w:lvl w:ilvl="0">
      <w:start w:val="1"/>
      <w:numFmt w:val="decimal"/>
      <w:lvlText w:val="%1."/>
      <w:lvlJc w:val="left"/>
      <w:pPr>
        <w:ind w:left="1998" w:hanging="360"/>
      </w:pPr>
      <w:rPr>
        <w:rFonts w:asciiTheme="majorHAnsi" w:hAnsiTheme="majorHAnsi" w:hint="default"/>
        <w:color w:val="7030A0"/>
      </w:rPr>
    </w:lvl>
    <w:lvl w:ilvl="1">
      <w:start w:val="1"/>
      <w:numFmt w:val="lowerLetter"/>
      <w:lvlText w:val="%2)"/>
      <w:lvlJc w:val="left"/>
      <w:pPr>
        <w:ind w:left="2718" w:hanging="360"/>
      </w:pPr>
      <w:rPr>
        <w:rFonts w:ascii="Cambria" w:hAnsi="Cambria" w:hint="default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13">
    <w:nsid w:val="34915276"/>
    <w:multiLevelType w:val="multilevel"/>
    <w:tmpl w:val="F78C7694"/>
    <w:numStyleLink w:val="Styl2"/>
  </w:abstractNum>
  <w:abstractNum w:abstractNumId="14">
    <w:nsid w:val="3F167753"/>
    <w:multiLevelType w:val="multilevel"/>
    <w:tmpl w:val="BCE4218E"/>
    <w:lvl w:ilvl="0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7030A0"/>
      </w:rPr>
    </w:lvl>
    <w:lvl w:ilvl="1">
      <w:start w:val="1"/>
      <w:numFmt w:val="decimal"/>
      <w:lvlText w:val="%2."/>
      <w:lvlJc w:val="left"/>
      <w:pPr>
        <w:ind w:left="2718" w:hanging="360"/>
      </w:pPr>
      <w:rPr>
        <w:rFonts w:ascii="Cambria" w:eastAsia="Times New Roman" w:hAnsi="Cambria" w:cs="Times New Roman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</w:lvl>
    <w:lvl w:ilvl="3">
      <w:start w:val="1"/>
      <w:numFmt w:val="decimal"/>
      <w:lvlText w:val="%4."/>
      <w:lvlJc w:val="left"/>
      <w:pPr>
        <w:ind w:left="4158" w:hanging="360"/>
      </w:pPr>
    </w:lvl>
    <w:lvl w:ilvl="4">
      <w:start w:val="1"/>
      <w:numFmt w:val="lowerLetter"/>
      <w:lvlText w:val="%5."/>
      <w:lvlJc w:val="left"/>
      <w:pPr>
        <w:ind w:left="4878" w:hanging="360"/>
      </w:pPr>
    </w:lvl>
    <w:lvl w:ilvl="5">
      <w:start w:val="1"/>
      <w:numFmt w:val="lowerRoman"/>
      <w:lvlText w:val="%6."/>
      <w:lvlJc w:val="right"/>
      <w:pPr>
        <w:ind w:left="5598" w:hanging="180"/>
      </w:pPr>
    </w:lvl>
    <w:lvl w:ilvl="6">
      <w:start w:val="1"/>
      <w:numFmt w:val="decimal"/>
      <w:lvlText w:val="%7."/>
      <w:lvlJc w:val="left"/>
      <w:pPr>
        <w:ind w:left="6318" w:hanging="360"/>
      </w:pPr>
    </w:lvl>
    <w:lvl w:ilvl="7">
      <w:start w:val="1"/>
      <w:numFmt w:val="lowerLetter"/>
      <w:lvlText w:val="%8."/>
      <w:lvlJc w:val="left"/>
      <w:pPr>
        <w:ind w:left="7038" w:hanging="360"/>
      </w:pPr>
    </w:lvl>
    <w:lvl w:ilvl="8">
      <w:start w:val="1"/>
      <w:numFmt w:val="lowerRoman"/>
      <w:lvlText w:val="%9."/>
      <w:lvlJc w:val="right"/>
      <w:pPr>
        <w:ind w:left="7758" w:hanging="180"/>
      </w:pPr>
    </w:lvl>
  </w:abstractNum>
  <w:abstractNum w:abstractNumId="15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658A25E4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17">
    <w:nsid w:val="663C62E2"/>
    <w:multiLevelType w:val="hybridMultilevel"/>
    <w:tmpl w:val="BCE4218E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7030A0"/>
      </w:rPr>
    </w:lvl>
    <w:lvl w:ilvl="1" w:tplc="B2084974">
      <w:start w:val="1"/>
      <w:numFmt w:val="decimal"/>
      <w:lvlText w:val="%2."/>
      <w:lvlJc w:val="left"/>
      <w:pPr>
        <w:ind w:left="2718" w:hanging="360"/>
      </w:pPr>
      <w:rPr>
        <w:rFonts w:ascii="Cambria" w:eastAsia="Times New Roman" w:hAnsi="Cambria" w:cs="Times New Roman"/>
        <w:color w:val="7030A0"/>
      </w:rPr>
    </w:lvl>
    <w:lvl w:ilvl="2" w:tplc="0415001B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8">
    <w:nsid w:val="6C651CDD"/>
    <w:multiLevelType w:val="multilevel"/>
    <w:tmpl w:val="0E6A63A8"/>
    <w:styleLink w:val="Styl1"/>
    <w:lvl w:ilvl="0">
      <w:start w:val="1"/>
      <w:numFmt w:val="decimal"/>
      <w:lvlText w:val="%1."/>
      <w:lvlJc w:val="left"/>
      <w:pPr>
        <w:ind w:left="1866" w:hanging="360"/>
      </w:pPr>
      <w:rPr>
        <w:rFonts w:asciiTheme="majorHAnsi" w:hAnsiTheme="majorHAnsi" w:hint="default"/>
        <w:b/>
        <w:i w:val="0"/>
        <w:color w:val="7030A0"/>
        <w:sz w:val="32"/>
      </w:rPr>
    </w:lvl>
    <w:lvl w:ilvl="1">
      <w:start w:val="1"/>
      <w:numFmt w:val="lowerLetter"/>
      <w:lvlText w:val="%2)"/>
      <w:lvlJc w:val="left"/>
      <w:pPr>
        <w:ind w:left="2041" w:hanging="340"/>
      </w:pPr>
      <w:rPr>
        <w:rFonts w:asciiTheme="majorHAnsi" w:hAnsiTheme="majorHAnsi" w:hint="default"/>
        <w:color w:val="7030A0"/>
      </w:rPr>
    </w:lvl>
    <w:lvl w:ilvl="2">
      <w:start w:val="1"/>
      <w:numFmt w:val="lowerRoman"/>
      <w:lvlText w:val="%3."/>
      <w:lvlJc w:val="right"/>
      <w:pPr>
        <w:ind w:left="330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2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4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6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8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90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26" w:hanging="180"/>
      </w:pPr>
      <w:rPr>
        <w:rFonts w:hint="default"/>
      </w:rPr>
    </w:lvl>
  </w:abstractNum>
  <w:abstractNum w:abstractNumId="19">
    <w:nsid w:val="7E8E636E"/>
    <w:multiLevelType w:val="hybridMultilevel"/>
    <w:tmpl w:val="85441AC6"/>
    <w:lvl w:ilvl="0" w:tplc="51E8A4B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00B0F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0"/>
  </w:num>
  <w:num w:numId="7">
    <w:abstractNumId w:val="17"/>
  </w:num>
  <w:num w:numId="8">
    <w:abstractNumId w:val="15"/>
  </w:num>
  <w:num w:numId="9">
    <w:abstractNumId w:val="11"/>
  </w:num>
  <w:num w:numId="10">
    <w:abstractNumId w:val="9"/>
  </w:num>
  <w:num w:numId="11">
    <w:abstractNumId w:val="18"/>
  </w:num>
  <w:num w:numId="12">
    <w:abstractNumId w:val="5"/>
  </w:num>
  <w:num w:numId="13">
    <w:abstractNumId w:val="12"/>
  </w:num>
  <w:num w:numId="14">
    <w:abstractNumId w:val="13"/>
  </w:num>
  <w:num w:numId="15">
    <w:abstractNumId w:val="14"/>
  </w:num>
  <w:num w:numId="16">
    <w:abstractNumId w:val="8"/>
  </w:num>
  <w:num w:numId="17">
    <w:abstractNumId w:val="7"/>
  </w:num>
  <w:num w:numId="18">
    <w:abstractNumId w:val="16"/>
  </w:num>
  <w:num w:numId="19">
    <w:abstractNumId w:val="6"/>
  </w:num>
  <w:num w:numId="20">
    <w:abstractNumId w:val="1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attachedTemplate r:id="rId1"/>
  <w:defaultTabStop w:val="709"/>
  <w:hyphenationZone w:val="420"/>
  <w:drawingGridHorizontalSpacing w:val="110"/>
  <w:displayHorizontalDrawingGridEvery w:val="2"/>
  <w:characterSpacingControl w:val="doNotCompress"/>
  <w:hdrShapeDefaults>
    <o:shapedefaults v:ext="edit" spidmax="2049">
      <o:colormru v:ext="edit" colors="#6f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DF6"/>
    <w:rsid w:val="00061311"/>
    <w:rsid w:val="00063670"/>
    <w:rsid w:val="00065FE4"/>
    <w:rsid w:val="00066249"/>
    <w:rsid w:val="00071C70"/>
    <w:rsid w:val="00074D45"/>
    <w:rsid w:val="00076A0C"/>
    <w:rsid w:val="000958B4"/>
    <w:rsid w:val="000971A1"/>
    <w:rsid w:val="000A0867"/>
    <w:rsid w:val="000A2600"/>
    <w:rsid w:val="000C3545"/>
    <w:rsid w:val="000D10B5"/>
    <w:rsid w:val="000D1D6A"/>
    <w:rsid w:val="000E4DE2"/>
    <w:rsid w:val="000E7550"/>
    <w:rsid w:val="001051BC"/>
    <w:rsid w:val="001160C8"/>
    <w:rsid w:val="00116D82"/>
    <w:rsid w:val="00135A05"/>
    <w:rsid w:val="001400E4"/>
    <w:rsid w:val="00155D95"/>
    <w:rsid w:val="00162F6D"/>
    <w:rsid w:val="001749F4"/>
    <w:rsid w:val="00185C0E"/>
    <w:rsid w:val="00190708"/>
    <w:rsid w:val="001914FB"/>
    <w:rsid w:val="00193CE8"/>
    <w:rsid w:val="001A18F1"/>
    <w:rsid w:val="001A7456"/>
    <w:rsid w:val="001B1E8D"/>
    <w:rsid w:val="001B3C03"/>
    <w:rsid w:val="001C6BB5"/>
    <w:rsid w:val="001D31CB"/>
    <w:rsid w:val="001F0A36"/>
    <w:rsid w:val="001F6942"/>
    <w:rsid w:val="00200894"/>
    <w:rsid w:val="002011E6"/>
    <w:rsid w:val="00204AE9"/>
    <w:rsid w:val="002055CF"/>
    <w:rsid w:val="002136B7"/>
    <w:rsid w:val="002152B5"/>
    <w:rsid w:val="00216359"/>
    <w:rsid w:val="002257C3"/>
    <w:rsid w:val="00231F5F"/>
    <w:rsid w:val="00237873"/>
    <w:rsid w:val="002411EC"/>
    <w:rsid w:val="00241DB3"/>
    <w:rsid w:val="00254E25"/>
    <w:rsid w:val="00267346"/>
    <w:rsid w:val="00282A47"/>
    <w:rsid w:val="002843F1"/>
    <w:rsid w:val="002957F1"/>
    <w:rsid w:val="002B424A"/>
    <w:rsid w:val="002B65A3"/>
    <w:rsid w:val="002C2BC9"/>
    <w:rsid w:val="002C378E"/>
    <w:rsid w:val="002C4363"/>
    <w:rsid w:val="002E7CAF"/>
    <w:rsid w:val="003012F8"/>
    <w:rsid w:val="003045CA"/>
    <w:rsid w:val="00313C00"/>
    <w:rsid w:val="00313C77"/>
    <w:rsid w:val="00322D94"/>
    <w:rsid w:val="003245E6"/>
    <w:rsid w:val="00335D2A"/>
    <w:rsid w:val="003367CA"/>
    <w:rsid w:val="0034678F"/>
    <w:rsid w:val="00347F81"/>
    <w:rsid w:val="00363955"/>
    <w:rsid w:val="00364E53"/>
    <w:rsid w:val="0036692F"/>
    <w:rsid w:val="003677A8"/>
    <w:rsid w:val="00367BDF"/>
    <w:rsid w:val="003810ED"/>
    <w:rsid w:val="00382C0E"/>
    <w:rsid w:val="00384396"/>
    <w:rsid w:val="0038484B"/>
    <w:rsid w:val="0038487C"/>
    <w:rsid w:val="00384986"/>
    <w:rsid w:val="00386D66"/>
    <w:rsid w:val="00391A6E"/>
    <w:rsid w:val="003B4190"/>
    <w:rsid w:val="003B51C4"/>
    <w:rsid w:val="003C2150"/>
    <w:rsid w:val="003C50D3"/>
    <w:rsid w:val="00430A71"/>
    <w:rsid w:val="0043523E"/>
    <w:rsid w:val="00445235"/>
    <w:rsid w:val="00456B46"/>
    <w:rsid w:val="004624D3"/>
    <w:rsid w:val="004758F1"/>
    <w:rsid w:val="00483427"/>
    <w:rsid w:val="0048674D"/>
    <w:rsid w:val="00494865"/>
    <w:rsid w:val="00495CF1"/>
    <w:rsid w:val="004D4F5A"/>
    <w:rsid w:val="004E612C"/>
    <w:rsid w:val="004F4C42"/>
    <w:rsid w:val="0051076F"/>
    <w:rsid w:val="005163B4"/>
    <w:rsid w:val="0052070C"/>
    <w:rsid w:val="00524E3C"/>
    <w:rsid w:val="00525657"/>
    <w:rsid w:val="00526002"/>
    <w:rsid w:val="00533D49"/>
    <w:rsid w:val="00541E77"/>
    <w:rsid w:val="0056116C"/>
    <w:rsid w:val="0056794B"/>
    <w:rsid w:val="00567D35"/>
    <w:rsid w:val="00573FD3"/>
    <w:rsid w:val="00576739"/>
    <w:rsid w:val="0058526E"/>
    <w:rsid w:val="0059065E"/>
    <w:rsid w:val="005965CF"/>
    <w:rsid w:val="00597AC4"/>
    <w:rsid w:val="005A522C"/>
    <w:rsid w:val="005B3020"/>
    <w:rsid w:val="005B3E89"/>
    <w:rsid w:val="005B6113"/>
    <w:rsid w:val="005C0538"/>
    <w:rsid w:val="005C1B24"/>
    <w:rsid w:val="005D1E81"/>
    <w:rsid w:val="005E1805"/>
    <w:rsid w:val="005E31C7"/>
    <w:rsid w:val="005E5D03"/>
    <w:rsid w:val="0060296B"/>
    <w:rsid w:val="00602A02"/>
    <w:rsid w:val="006055F4"/>
    <w:rsid w:val="00631483"/>
    <w:rsid w:val="006369DA"/>
    <w:rsid w:val="00656333"/>
    <w:rsid w:val="0066326B"/>
    <w:rsid w:val="00670B64"/>
    <w:rsid w:val="00674085"/>
    <w:rsid w:val="0069283A"/>
    <w:rsid w:val="00693C94"/>
    <w:rsid w:val="006C3566"/>
    <w:rsid w:val="006D3270"/>
    <w:rsid w:val="006E6451"/>
    <w:rsid w:val="006F0410"/>
    <w:rsid w:val="006F45E2"/>
    <w:rsid w:val="006F542C"/>
    <w:rsid w:val="006F6F63"/>
    <w:rsid w:val="006F7F39"/>
    <w:rsid w:val="0070112E"/>
    <w:rsid w:val="00710464"/>
    <w:rsid w:val="007137D8"/>
    <w:rsid w:val="0072290E"/>
    <w:rsid w:val="00723E7A"/>
    <w:rsid w:val="007404D3"/>
    <w:rsid w:val="00744622"/>
    <w:rsid w:val="00745688"/>
    <w:rsid w:val="00784236"/>
    <w:rsid w:val="00786B2F"/>
    <w:rsid w:val="007A1EF6"/>
    <w:rsid w:val="007A5143"/>
    <w:rsid w:val="007B4978"/>
    <w:rsid w:val="007D0166"/>
    <w:rsid w:val="007F7E19"/>
    <w:rsid w:val="00815B14"/>
    <w:rsid w:val="00822FD0"/>
    <w:rsid w:val="00843353"/>
    <w:rsid w:val="00850ED2"/>
    <w:rsid w:val="0086594A"/>
    <w:rsid w:val="0087262D"/>
    <w:rsid w:val="00875826"/>
    <w:rsid w:val="00886633"/>
    <w:rsid w:val="008A2553"/>
    <w:rsid w:val="008C3BDB"/>
    <w:rsid w:val="008D3515"/>
    <w:rsid w:val="008E0E29"/>
    <w:rsid w:val="008E3144"/>
    <w:rsid w:val="008F2AF5"/>
    <w:rsid w:val="008F7EA5"/>
    <w:rsid w:val="00903943"/>
    <w:rsid w:val="0092452D"/>
    <w:rsid w:val="00937563"/>
    <w:rsid w:val="00942478"/>
    <w:rsid w:val="009554A9"/>
    <w:rsid w:val="0095731E"/>
    <w:rsid w:val="009605F2"/>
    <w:rsid w:val="00961005"/>
    <w:rsid w:val="00965137"/>
    <w:rsid w:val="00986499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2D55"/>
    <w:rsid w:val="009E4734"/>
    <w:rsid w:val="009E53D7"/>
    <w:rsid w:val="009F608D"/>
    <w:rsid w:val="009F6C8B"/>
    <w:rsid w:val="009F7BAA"/>
    <w:rsid w:val="00A0761B"/>
    <w:rsid w:val="00A10120"/>
    <w:rsid w:val="00A105F4"/>
    <w:rsid w:val="00A15D19"/>
    <w:rsid w:val="00A34B26"/>
    <w:rsid w:val="00A427B3"/>
    <w:rsid w:val="00A43606"/>
    <w:rsid w:val="00A43652"/>
    <w:rsid w:val="00A45772"/>
    <w:rsid w:val="00A65BF4"/>
    <w:rsid w:val="00A70E60"/>
    <w:rsid w:val="00A75073"/>
    <w:rsid w:val="00A8324F"/>
    <w:rsid w:val="00A851AE"/>
    <w:rsid w:val="00A94B7C"/>
    <w:rsid w:val="00AB20C3"/>
    <w:rsid w:val="00AB5BDA"/>
    <w:rsid w:val="00AB728F"/>
    <w:rsid w:val="00AB791E"/>
    <w:rsid w:val="00AC5703"/>
    <w:rsid w:val="00AD0E2A"/>
    <w:rsid w:val="00AD213D"/>
    <w:rsid w:val="00AE5C5A"/>
    <w:rsid w:val="00B1208A"/>
    <w:rsid w:val="00B20264"/>
    <w:rsid w:val="00B20E1A"/>
    <w:rsid w:val="00B2353E"/>
    <w:rsid w:val="00B2641F"/>
    <w:rsid w:val="00B2712A"/>
    <w:rsid w:val="00B30067"/>
    <w:rsid w:val="00B317CB"/>
    <w:rsid w:val="00B517AE"/>
    <w:rsid w:val="00B528D2"/>
    <w:rsid w:val="00B55938"/>
    <w:rsid w:val="00B67C58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C039B5"/>
    <w:rsid w:val="00C123B1"/>
    <w:rsid w:val="00C137A7"/>
    <w:rsid w:val="00C4260D"/>
    <w:rsid w:val="00C568E6"/>
    <w:rsid w:val="00C56F1F"/>
    <w:rsid w:val="00C73231"/>
    <w:rsid w:val="00C73DB8"/>
    <w:rsid w:val="00C75285"/>
    <w:rsid w:val="00C81654"/>
    <w:rsid w:val="00C86A10"/>
    <w:rsid w:val="00CA60E8"/>
    <w:rsid w:val="00CC4027"/>
    <w:rsid w:val="00CD4929"/>
    <w:rsid w:val="00CD6123"/>
    <w:rsid w:val="00CE577E"/>
    <w:rsid w:val="00CE6ACA"/>
    <w:rsid w:val="00CF5A75"/>
    <w:rsid w:val="00D00048"/>
    <w:rsid w:val="00D1036E"/>
    <w:rsid w:val="00D10417"/>
    <w:rsid w:val="00D20BBF"/>
    <w:rsid w:val="00D21E13"/>
    <w:rsid w:val="00D237C0"/>
    <w:rsid w:val="00D24FA6"/>
    <w:rsid w:val="00D31626"/>
    <w:rsid w:val="00D3383F"/>
    <w:rsid w:val="00D36EC9"/>
    <w:rsid w:val="00D469F5"/>
    <w:rsid w:val="00D528CE"/>
    <w:rsid w:val="00D57D7F"/>
    <w:rsid w:val="00D61106"/>
    <w:rsid w:val="00D623FB"/>
    <w:rsid w:val="00D62D67"/>
    <w:rsid w:val="00D6553D"/>
    <w:rsid w:val="00D71C76"/>
    <w:rsid w:val="00D75403"/>
    <w:rsid w:val="00D900C3"/>
    <w:rsid w:val="00D90B1D"/>
    <w:rsid w:val="00DA1DCA"/>
    <w:rsid w:val="00DB5BA6"/>
    <w:rsid w:val="00DB718D"/>
    <w:rsid w:val="00DC21B1"/>
    <w:rsid w:val="00DC28F1"/>
    <w:rsid w:val="00DC7110"/>
    <w:rsid w:val="00E04B0E"/>
    <w:rsid w:val="00E06561"/>
    <w:rsid w:val="00E108FB"/>
    <w:rsid w:val="00E1343B"/>
    <w:rsid w:val="00E137CD"/>
    <w:rsid w:val="00E13D1C"/>
    <w:rsid w:val="00E13F30"/>
    <w:rsid w:val="00E17053"/>
    <w:rsid w:val="00E272AE"/>
    <w:rsid w:val="00E325C2"/>
    <w:rsid w:val="00E32EC0"/>
    <w:rsid w:val="00E337F2"/>
    <w:rsid w:val="00E33B11"/>
    <w:rsid w:val="00E456ED"/>
    <w:rsid w:val="00E4620A"/>
    <w:rsid w:val="00E46BF4"/>
    <w:rsid w:val="00E6075E"/>
    <w:rsid w:val="00E93F4F"/>
    <w:rsid w:val="00EB44F7"/>
    <w:rsid w:val="00EC015C"/>
    <w:rsid w:val="00EC02CD"/>
    <w:rsid w:val="00EC4C37"/>
    <w:rsid w:val="00EC6BF1"/>
    <w:rsid w:val="00ED329E"/>
    <w:rsid w:val="00ED65FA"/>
    <w:rsid w:val="00EE2B0C"/>
    <w:rsid w:val="00EF6334"/>
    <w:rsid w:val="00F13A03"/>
    <w:rsid w:val="00F42F1F"/>
    <w:rsid w:val="00F53D26"/>
    <w:rsid w:val="00F541B2"/>
    <w:rsid w:val="00F6262A"/>
    <w:rsid w:val="00F65C84"/>
    <w:rsid w:val="00F71533"/>
    <w:rsid w:val="00F93220"/>
    <w:rsid w:val="00FA3D50"/>
    <w:rsid w:val="00FA4804"/>
    <w:rsid w:val="00FC3E79"/>
    <w:rsid w:val="00FC485E"/>
    <w:rsid w:val="00FF1EEC"/>
    <w:rsid w:val="00FF7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6f3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numbering" w:customStyle="1" w:styleId="Styl1">
    <w:name w:val="Styl1"/>
    <w:uiPriority w:val="99"/>
    <w:rsid w:val="00DC21B1"/>
    <w:pPr>
      <w:numPr>
        <w:numId w:val="11"/>
      </w:numPr>
    </w:pPr>
  </w:style>
  <w:style w:type="numbering" w:customStyle="1" w:styleId="Styl2">
    <w:name w:val="Styl2"/>
    <w:uiPriority w:val="99"/>
    <w:rsid w:val="00DC21B1"/>
    <w:pPr>
      <w:numPr>
        <w:numId w:val="1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numbering" w:customStyle="1" w:styleId="Styl1">
    <w:name w:val="Styl1"/>
    <w:uiPriority w:val="99"/>
    <w:rsid w:val="00DC21B1"/>
    <w:pPr>
      <w:numPr>
        <w:numId w:val="11"/>
      </w:numPr>
    </w:pPr>
  </w:style>
  <w:style w:type="numbering" w:customStyle="1" w:styleId="Styl2">
    <w:name w:val="Styl2"/>
    <w:uiPriority w:val="99"/>
    <w:rsid w:val="00DC21B1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8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5\AdjacencyMergeLette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8E09D6-0FC9-4DED-B5F3-A6993D2F5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AdjacencyMergeLetter</Template>
  <TotalTime>17</TotalTime>
  <Pages>1</Pages>
  <Words>52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>Ovigo</Company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Liczby i cyfry. Klasa 4</dc:subject>
  <dc:creator>Ania</dc:creator>
  <cp:keywords>Wyrażenie, suma, różnica, zapisywanie</cp:keywords>
  <cp:lastModifiedBy>Ania</cp:lastModifiedBy>
  <cp:revision>4</cp:revision>
  <cp:lastPrinted>2013-08-16T16:41:00Z</cp:lastPrinted>
  <dcterms:created xsi:type="dcterms:W3CDTF">2013-08-27T21:27:00Z</dcterms:created>
  <dcterms:modified xsi:type="dcterms:W3CDTF">2013-08-27T21:43:00Z</dcterms:modified>
</cp:coreProperties>
</file>